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2CE32" w14:textId="77777777" w:rsidR="00A81BED" w:rsidRPr="003B6A60" w:rsidRDefault="003B6A60">
      <w:pPr>
        <w:pStyle w:val="Nzev"/>
        <w:rPr>
          <w:color w:val="000000" w:themeColor="text1"/>
        </w:rPr>
      </w:pPr>
      <w:r w:rsidRPr="003B6A60">
        <w:rPr>
          <w:color w:val="000000" w:themeColor="text1"/>
        </w:rPr>
        <w:t>Veletrh fiktivních firem v Poličce</w:t>
      </w:r>
    </w:p>
    <w:p w14:paraId="123D4156" w14:textId="3C2B3C00" w:rsidR="00A81BED" w:rsidRPr="003B6A60" w:rsidRDefault="003B6A60">
      <w:pPr>
        <w:rPr>
          <w:color w:val="000000" w:themeColor="text1"/>
        </w:rPr>
      </w:pPr>
      <w:r w:rsidRPr="003B6A60">
        <w:rPr>
          <w:color w:val="000000" w:themeColor="text1"/>
        </w:rPr>
        <w:t xml:space="preserve">Střední škola obchodní a služeb SČMSD, Polička, s. r. o. vás srdečně zve na Veletrh fiktivních firem, který se uskuteční v Tylově domě v Poličce dne </w:t>
      </w:r>
      <w:r>
        <w:rPr>
          <w:color w:val="000000" w:themeColor="text1"/>
        </w:rPr>
        <w:t>26.11.2025.</w:t>
      </w:r>
      <w:r w:rsidRPr="003B6A60">
        <w:rPr>
          <w:color w:val="000000" w:themeColor="text1"/>
        </w:rPr>
        <w:br/>
        <w:t xml:space="preserve">Akce nabídne </w:t>
      </w:r>
      <w:r w:rsidRPr="003B6A60">
        <w:rPr>
          <w:color w:val="000000" w:themeColor="text1"/>
        </w:rPr>
        <w:t>inspirativní setkání fiktivních firem z různých škol, příležitost k obchodování, prezentaci, navázání spolupráce a rozvoj podnikavosti, jazykových i komunikačních dovedností žáků.</w:t>
      </w:r>
    </w:p>
    <w:p w14:paraId="53004CAB" w14:textId="77777777" w:rsidR="00A81BED" w:rsidRPr="003B6A60" w:rsidRDefault="003B6A60">
      <w:pPr>
        <w:pStyle w:val="Nadpis1"/>
        <w:rPr>
          <w:color w:val="000000" w:themeColor="text1"/>
        </w:rPr>
      </w:pPr>
      <w:r w:rsidRPr="003B6A60">
        <w:rPr>
          <w:color w:val="000000" w:themeColor="text1"/>
        </w:rPr>
        <w:t>Soutěžní kategorie veletrhu:</w:t>
      </w:r>
    </w:p>
    <w:p w14:paraId="4D8A2073" w14:textId="77777777" w:rsidR="00A81BED" w:rsidRPr="003B6A60" w:rsidRDefault="003B6A60">
      <w:pPr>
        <w:rPr>
          <w:color w:val="000000" w:themeColor="text1"/>
        </w:rPr>
      </w:pPr>
      <w:r w:rsidRPr="003B6A60">
        <w:rPr>
          <w:color w:val="000000" w:themeColor="text1"/>
        </w:rPr>
        <w:t>- Nejlepší firma veletrhu</w:t>
      </w:r>
    </w:p>
    <w:p w14:paraId="288251B8" w14:textId="371CF959" w:rsidR="00A81BED" w:rsidRPr="003B6A60" w:rsidRDefault="003B6A60">
      <w:pPr>
        <w:rPr>
          <w:color w:val="000000" w:themeColor="text1"/>
        </w:rPr>
      </w:pPr>
      <w:r w:rsidRPr="003B6A60">
        <w:rPr>
          <w:color w:val="000000" w:themeColor="text1"/>
        </w:rPr>
        <w:t>- Nejhezčí reklamní leták (téma: Vánoce)</w:t>
      </w:r>
    </w:p>
    <w:p w14:paraId="2A85B5CB" w14:textId="77777777" w:rsidR="00A81BED" w:rsidRPr="003B6A60" w:rsidRDefault="003B6A60">
      <w:pPr>
        <w:rPr>
          <w:color w:val="000000" w:themeColor="text1"/>
        </w:rPr>
      </w:pPr>
      <w:r w:rsidRPr="003B6A60">
        <w:rPr>
          <w:color w:val="000000" w:themeColor="text1"/>
        </w:rPr>
        <w:t>- Nejlepší prodejce / prodejkyně v českém jazyce</w:t>
      </w:r>
    </w:p>
    <w:p w14:paraId="669BFE31" w14:textId="77777777" w:rsidR="00A81BED" w:rsidRPr="003B6A60" w:rsidRDefault="003B6A60">
      <w:pPr>
        <w:rPr>
          <w:color w:val="000000" w:themeColor="text1"/>
        </w:rPr>
      </w:pPr>
      <w:r w:rsidRPr="003B6A60">
        <w:rPr>
          <w:color w:val="000000" w:themeColor="text1"/>
        </w:rPr>
        <w:t>- Nejlepší prodejce / prodejkyně v anglickém jazyce</w:t>
      </w:r>
    </w:p>
    <w:p w14:paraId="304E22E5" w14:textId="2CE6C6B6" w:rsidR="00A81BED" w:rsidRPr="003B6A60" w:rsidRDefault="003B6A60">
      <w:pPr>
        <w:rPr>
          <w:color w:val="000000" w:themeColor="text1"/>
        </w:rPr>
      </w:pPr>
      <w:r w:rsidRPr="003B6A60">
        <w:rPr>
          <w:color w:val="000000" w:themeColor="text1"/>
        </w:rPr>
        <w:t xml:space="preserve">- Hlasování </w:t>
      </w:r>
      <w:proofErr w:type="spellStart"/>
      <w:r w:rsidRPr="003B6A60">
        <w:rPr>
          <w:color w:val="000000" w:themeColor="text1"/>
        </w:rPr>
        <w:t>návštěvníků</w:t>
      </w:r>
      <w:proofErr w:type="spellEnd"/>
      <w:r w:rsidRPr="003B6A60">
        <w:rPr>
          <w:color w:val="000000" w:themeColor="text1"/>
        </w:rPr>
        <w:t xml:space="preserve"> o </w:t>
      </w:r>
      <w:proofErr w:type="spellStart"/>
      <w:r w:rsidRPr="003B6A60">
        <w:rPr>
          <w:color w:val="000000" w:themeColor="text1"/>
        </w:rPr>
        <w:t>nejsympatičtější</w:t>
      </w:r>
      <w:proofErr w:type="spellEnd"/>
      <w:r w:rsidRPr="003B6A60">
        <w:rPr>
          <w:color w:val="000000" w:themeColor="text1"/>
        </w:rPr>
        <w:t xml:space="preserve"> </w:t>
      </w:r>
      <w:proofErr w:type="spellStart"/>
      <w:r w:rsidRPr="003B6A60">
        <w:rPr>
          <w:color w:val="000000" w:themeColor="text1"/>
        </w:rPr>
        <w:t>firmu</w:t>
      </w:r>
      <w:proofErr w:type="spellEnd"/>
    </w:p>
    <w:p w14:paraId="409D75D2" w14:textId="77777777" w:rsidR="00A81BED" w:rsidRPr="003B6A60" w:rsidRDefault="003B6A60">
      <w:pPr>
        <w:rPr>
          <w:color w:val="000000" w:themeColor="text1"/>
        </w:rPr>
      </w:pPr>
      <w:r w:rsidRPr="003B6A60">
        <w:rPr>
          <w:color w:val="000000" w:themeColor="text1"/>
        </w:rPr>
        <w:br/>
        <w:t>V případě dotazů nás neváhejte kontaktovat na e-mailu:</w:t>
      </w:r>
    </w:p>
    <w:p w14:paraId="73BDCFD4" w14:textId="22781B51" w:rsidR="00A81BED" w:rsidRDefault="003B6A60">
      <w:pPr>
        <w:rPr>
          <w:color w:val="000000" w:themeColor="text1"/>
        </w:rPr>
      </w:pPr>
      <w:hyperlink r:id="rId6" w:history="1">
        <w:r w:rsidRPr="006F3F71">
          <w:rPr>
            <w:rStyle w:val="Hypertextovodkaz"/>
          </w:rPr>
          <w:t>kilian.jakub@ssospolicka.cz</w:t>
        </w:r>
      </w:hyperlink>
    </w:p>
    <w:p w14:paraId="6869D173" w14:textId="6CC5E6CD" w:rsidR="003B6A60" w:rsidRPr="003B6A60" w:rsidRDefault="003B6A60">
      <w:pPr>
        <w:rPr>
          <w:color w:val="000000" w:themeColor="text1"/>
        </w:rPr>
      </w:pPr>
      <w:r>
        <w:rPr>
          <w:color w:val="000000" w:themeColor="text1"/>
        </w:rPr>
        <w:t>736 200 869</w:t>
      </w:r>
    </w:p>
    <w:p w14:paraId="53DAF059" w14:textId="77777777" w:rsidR="00A81BED" w:rsidRPr="003B6A60" w:rsidRDefault="003B6A60">
      <w:pPr>
        <w:rPr>
          <w:color w:val="000000" w:themeColor="text1"/>
        </w:rPr>
      </w:pPr>
      <w:r w:rsidRPr="003B6A60">
        <w:rPr>
          <w:color w:val="000000" w:themeColor="text1"/>
        </w:rPr>
        <w:br/>
        <w:t>Těšíme se na vás!</w:t>
      </w:r>
    </w:p>
    <w:sectPr w:rsidR="00A81BED" w:rsidRPr="003B6A6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37361809">
    <w:abstractNumId w:val="8"/>
  </w:num>
  <w:num w:numId="2" w16cid:durableId="1936590649">
    <w:abstractNumId w:val="6"/>
  </w:num>
  <w:num w:numId="3" w16cid:durableId="1933390974">
    <w:abstractNumId w:val="5"/>
  </w:num>
  <w:num w:numId="4" w16cid:durableId="1230309441">
    <w:abstractNumId w:val="4"/>
  </w:num>
  <w:num w:numId="5" w16cid:durableId="543566714">
    <w:abstractNumId w:val="7"/>
  </w:num>
  <w:num w:numId="6" w16cid:durableId="1672416880">
    <w:abstractNumId w:val="3"/>
  </w:num>
  <w:num w:numId="7" w16cid:durableId="287510637">
    <w:abstractNumId w:val="2"/>
  </w:num>
  <w:num w:numId="8" w16cid:durableId="1748458774">
    <w:abstractNumId w:val="1"/>
  </w:num>
  <w:num w:numId="9" w16cid:durableId="590967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6687"/>
    <w:rsid w:val="0006063C"/>
    <w:rsid w:val="0015074B"/>
    <w:rsid w:val="0029639D"/>
    <w:rsid w:val="00326F90"/>
    <w:rsid w:val="003B6A60"/>
    <w:rsid w:val="00A81BED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7C32F"/>
  <w14:defaultImageDpi w14:val="300"/>
  <w15:docId w15:val="{510E85EB-1080-4C98-B4B5-02D0A160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textovodkaz">
    <w:name w:val="Hyperlink"/>
    <w:basedOn w:val="Standardnpsmoodstavce"/>
    <w:uiPriority w:val="99"/>
    <w:unhideWhenUsed/>
    <w:rsid w:val="003B6A6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B6A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ilian.jakub@ssospolicka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Jakub Kilian</cp:lastModifiedBy>
  <cp:revision>2</cp:revision>
  <dcterms:created xsi:type="dcterms:W3CDTF">2025-09-05T11:42:00Z</dcterms:created>
  <dcterms:modified xsi:type="dcterms:W3CDTF">2025-09-05T11:42:00Z</dcterms:modified>
  <cp:category/>
</cp:coreProperties>
</file>